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17" w:rsidRPr="00B9568B" w:rsidRDefault="00941317" w:rsidP="00B9568B">
      <w:pPr>
        <w:pStyle w:val="Tytu"/>
        <w:tabs>
          <w:tab w:val="left" w:pos="851"/>
        </w:tabs>
        <w:spacing w:line="48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e</w:t>
      </w:r>
    </w:p>
    <w:p w:rsidR="00941317" w:rsidRDefault="00941317" w:rsidP="00B9568B">
      <w:pPr>
        <w:pStyle w:val="Tytu"/>
        <w:numPr>
          <w:ilvl w:val="0"/>
          <w:numId w:val="27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32"/>
        </w:rPr>
      </w:pPr>
      <w:r>
        <w:rPr>
          <w:noProof/>
          <w:color w:val="215868"/>
          <w:sz w:val="32"/>
          <w:szCs w:val="32"/>
        </w:rPr>
        <w:t xml:space="preserve">Uzupełnij tabelkę </w:t>
      </w:r>
    </w:p>
    <w:p w:rsidR="00941317" w:rsidRPr="00A966BE" w:rsidRDefault="00941317" w:rsidP="00A966BE"/>
    <w:tbl>
      <w:tblPr>
        <w:tblStyle w:val="Styl6"/>
        <w:tblpPr w:leftFromText="141" w:rightFromText="141" w:vertAnchor="text" w:horzAnchor="margin" w:tblpXSpec="center" w:tblpY="39"/>
        <w:tblW w:w="0" w:type="auto"/>
        <w:tblInd w:w="0" w:type="dxa"/>
        <w:tblLayout w:type="fixed"/>
        <w:tblLook w:val="00A0" w:firstRow="1" w:lastRow="0" w:firstColumn="1" w:lastColumn="0" w:noHBand="0" w:noVBand="0"/>
      </w:tblPr>
      <w:tblGrid>
        <w:gridCol w:w="1931"/>
        <w:gridCol w:w="1932"/>
        <w:gridCol w:w="1932"/>
        <w:gridCol w:w="1932"/>
        <w:gridCol w:w="1932"/>
      </w:tblGrid>
      <w:tr w:rsidR="00941317" w:rsidRPr="00A96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tcBorders>
              <w:top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Podstawa graniastosłupa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Nazwa graniastosłupa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Liczba ścian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Liczba krawędzi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Liczba wierzchołków</w:t>
            </w:r>
          </w:p>
        </w:tc>
      </w:tr>
      <w:tr w:rsidR="00941317" w:rsidRPr="00A966BE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vAlign w:val="center"/>
          </w:tcPr>
          <w:p w:rsidR="00941317" w:rsidRPr="00A966BE" w:rsidRDefault="00941317" w:rsidP="00A966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sz w:val="28"/>
                <w:szCs w:val="28"/>
              </w:rPr>
              <w:t>Trójkąt</w:t>
            </w: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317" w:rsidRPr="00A966BE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vAlign w:val="center"/>
          </w:tcPr>
          <w:p w:rsidR="00941317" w:rsidRPr="00A966BE" w:rsidRDefault="00941317" w:rsidP="00A966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sz w:val="28"/>
                <w:szCs w:val="28"/>
              </w:rPr>
              <w:t>Czworokąt</w:t>
            </w: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317" w:rsidRPr="00A966BE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vAlign w:val="center"/>
          </w:tcPr>
          <w:p w:rsidR="00941317" w:rsidRPr="00A966BE" w:rsidRDefault="00941317" w:rsidP="00A966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sz w:val="28"/>
                <w:szCs w:val="28"/>
              </w:rPr>
              <w:t>Pięciokąt</w:t>
            </w: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317" w:rsidRPr="00A966BE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tcBorders>
              <w:bottom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sz w:val="28"/>
                <w:szCs w:val="28"/>
              </w:rPr>
              <w:t>Sześciokąt</w:t>
            </w:r>
          </w:p>
        </w:tc>
        <w:tc>
          <w:tcPr>
            <w:tcW w:w="1932" w:type="dxa"/>
            <w:tcBorders>
              <w:bottom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bottom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bottom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bottom w:val="single" w:sz="4" w:space="0" w:color="FF388C"/>
            </w:tcBorders>
            <w:vAlign w:val="center"/>
          </w:tcPr>
          <w:p w:rsidR="00941317" w:rsidRPr="00A966BE" w:rsidRDefault="00941317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41317" w:rsidRDefault="00B9568B" w:rsidP="00A966BE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4469765</wp:posOffset>
                </wp:positionH>
                <wp:positionV relativeFrom="paragraph">
                  <wp:posOffset>3034030</wp:posOffset>
                </wp:positionV>
                <wp:extent cx="1117600" cy="965835"/>
                <wp:effectExtent l="21590" t="13335" r="22860" b="3048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0" cy="965835"/>
                        </a:xfrm>
                        <a:prstGeom prst="hexagon">
                          <a:avLst>
                            <a:gd name="adj" fmla="val 28928"/>
                            <a:gd name="vf" fmla="val 115470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8" o:spid="_x0000_s1026" type="#_x0000_t9" style="position:absolute;margin-left:351.95pt;margin-top:238.9pt;width:88pt;height:76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" fillcolor="#d99594 [1941]" strokecolor="#c0504d [3205]" strokeweight="1pt">
                <v:fill color2="#c0504d [3205]" focus="50%" type="gradient"/>
                <v:shadow on="t" color="#622423 [1605]" offset="1pt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3118485</wp:posOffset>
                </wp:positionH>
                <wp:positionV relativeFrom="paragraph">
                  <wp:posOffset>3004185</wp:posOffset>
                </wp:positionV>
                <wp:extent cx="1047750" cy="995680"/>
                <wp:effectExtent l="22860" t="21590" r="15240" b="3048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995680"/>
                        </a:xfrm>
                        <a:prstGeom prst="pentagon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7" o:spid="_x0000_s1026" type="#_x0000_t56" style="position:absolute;margin-left:245.55pt;margin-top:236.55pt;width:82.5pt;height:78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" fillcolor="#95b3d7 [1940]" strokecolor="#4f81bd [3204]" strokeweight="1pt">
                <v:fill color2="#4f81bd [3204]" focus="50%" type="gradient"/>
                <v:shadow on="t" color="#243f60 [1604]" offset="1pt"/>
              </v:shape>
            </w:pict>
          </mc:Fallback>
        </mc:AlternateContent>
      </w:r>
    </w:p>
    <w:p w:rsidR="00941317" w:rsidRDefault="00B9568B" w:rsidP="00A966BE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22225</wp:posOffset>
                </wp:positionV>
                <wp:extent cx="1116330" cy="914400"/>
                <wp:effectExtent l="13335" t="7620" r="13335" b="2095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914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33.8pt;margin-top:1.75pt;width:87.9pt;height:1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" fillcolor="#b2a1c7 [1943]" strokecolor="#8064a2 [3207]" strokeweight="1pt">
                <v:fill color2="#8064a2 [3207]" focus="50%" type="gradient"/>
                <v:shadow on="t" color="#3f3151 [1607]" offset="1pt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10160</wp:posOffset>
                </wp:positionV>
                <wp:extent cx="977265" cy="926465"/>
                <wp:effectExtent l="19050" t="24130" r="22860" b="3048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265" cy="9264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5" o:spid="_x0000_s1026" type="#_x0000_t5" style="position:absolute;margin-left:33pt;margin-top:.8pt;width:76.95pt;height:72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" fillcolor="#92cddc [1944]" strokecolor="#4bacc6 [3208]" strokeweight="1pt">
                <v:fill color2="#4bacc6 [3208]" focus="50%" type="gradient"/>
                <v:shadow on="t" color="#205867 [1608]" offset="1pt"/>
              </v:shape>
            </w:pict>
          </mc:Fallback>
        </mc:AlternateContent>
      </w:r>
    </w:p>
    <w:p w:rsidR="00941317" w:rsidRDefault="00941317" w:rsidP="00A966BE"/>
    <w:p w:rsidR="00941317" w:rsidRDefault="00941317" w:rsidP="00A966BE"/>
    <w:p w:rsidR="00941317" w:rsidRDefault="00941317" w:rsidP="00A966BE"/>
    <w:p w:rsidR="00941317" w:rsidRDefault="00941317" w:rsidP="00A966BE">
      <w:pPr>
        <w:ind w:left="78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941317" w:rsidRPr="00A966BE" w:rsidRDefault="00941317" w:rsidP="00B9568B">
      <w:pPr>
        <w:numPr>
          <w:ilvl w:val="0"/>
          <w:numId w:val="27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A966BE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wierzchołków, krawędzi i ścian (łącznie z podstawami) ma graniastosłup</w:t>
      </w:r>
    </w:p>
    <w:p w:rsidR="00941317" w:rsidRPr="00A966BE" w:rsidRDefault="00AC79E1" w:rsidP="00B9568B">
      <w:pPr>
        <w:numPr>
          <w:ilvl w:val="1"/>
          <w:numId w:val="28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71E6A8F" wp14:editId="44EAC13F">
                <wp:simplePos x="0" y="0"/>
                <wp:positionH relativeFrom="column">
                  <wp:posOffset>3658721</wp:posOffset>
                </wp:positionH>
                <wp:positionV relativeFrom="paragraph">
                  <wp:posOffset>47305</wp:posOffset>
                </wp:positionV>
                <wp:extent cx="1828800" cy="2845435"/>
                <wp:effectExtent l="0" t="19050" r="19050" b="12065"/>
                <wp:wrapNone/>
                <wp:docPr id="16" name="Grup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2845435"/>
                          <a:chOff x="0" y="0"/>
                          <a:chExt cx="1828800" cy="2845614"/>
                        </a:xfrm>
                      </wpg:grpSpPr>
                      <wps:wsp>
                        <wps:cNvPr id="7" name="Siedmiokąt 7"/>
                        <wps:cNvSpPr/>
                        <wps:spPr>
                          <a:xfrm>
                            <a:off x="0" y="1654989"/>
                            <a:ext cx="1828800" cy="1190625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iedmiokąt 8"/>
                        <wps:cNvSpPr/>
                        <wps:spPr>
                          <a:xfrm>
                            <a:off x="0" y="0"/>
                            <a:ext cx="1828800" cy="1190625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Łącznik prostoliniowy 9"/>
                        <wps:cNvCnPr/>
                        <wps:spPr>
                          <a:xfrm>
                            <a:off x="0" y="770817"/>
                            <a:ext cx="0" cy="16512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Łącznik prostoliniowy 10"/>
                        <wps:cNvCnPr/>
                        <wps:spPr>
                          <a:xfrm flipH="1">
                            <a:off x="173811" y="234268"/>
                            <a:ext cx="10795" cy="1670050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Łącznik prostoliniowy 11"/>
                        <wps:cNvCnPr/>
                        <wps:spPr>
                          <a:xfrm flipH="1">
                            <a:off x="910621" y="0"/>
                            <a:ext cx="7557" cy="1654989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Łącznik prostoliniowy 12"/>
                        <wps:cNvCnPr/>
                        <wps:spPr>
                          <a:xfrm>
                            <a:off x="1643653" y="234268"/>
                            <a:ext cx="3778" cy="1670050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Łącznik prostoliniowy 13"/>
                        <wps:cNvCnPr/>
                        <wps:spPr>
                          <a:xfrm>
                            <a:off x="1828800" y="770817"/>
                            <a:ext cx="0" cy="1651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Łącznik prostoliniowy 14"/>
                        <wps:cNvCnPr/>
                        <wps:spPr>
                          <a:xfrm>
                            <a:off x="506320" y="1190232"/>
                            <a:ext cx="3779" cy="165498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Łącznik prostoliniowy 15"/>
                        <wps:cNvCnPr/>
                        <wps:spPr>
                          <a:xfrm flipH="1">
                            <a:off x="1314922" y="1190232"/>
                            <a:ext cx="3779" cy="165538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16" o:spid="_x0000_s1026" style="position:absolute;margin-left:288.1pt;margin-top:3.7pt;width:2in;height:224.05pt;z-index:251672576" coordsize="18288,28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">
                <v:shape id="Siedmiokąt 7" o:spid="_x0000_s1027" style="position:absolute;top:16549;width:18288;height:11907;visibility:visible;mso-wrap-style:square;v-text-anchor:middle" coordsize="1828800,119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lt8QA&#10;AADaAAAADwAAAGRycy9kb3ducmV2LnhtbESPQWvCQBSE74L/YXlCb2ZjDq1EV5Gq0EMPbRTE22v2&#10;NQnNvg272yT213cLBY/DzHzDrLejaUVPzjeWFSySFARxaXXDlYLz6ThfgvABWWNrmRTcyMN2M52s&#10;Mdd24Hfqi1CJCGGfo4I6hC6X0pc1GfSJ7Yij92mdwRClq6R2OES4aWWWpo/SYMNxocaOnmsqv4pv&#10;o4A/ruNuf3nTzeGVf9pbOmS+qJR6mI27FYhAY7iH/9svWsET/F2JN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FZbfEAAAA2gAAAA8AAAAAAAAAAAAAAAAAmAIAAGRycy9k&#10;b3ducmV2LnhtbFBLBQYAAAAABAAEAPUAAACJAwAAAAA=&#10;" path="m-5,765699l181107,235819,914400,r733293,235819l1828805,765699r-507461,424932l507456,1190631,-5,765699xe" fillcolor="white [3201]" strokecolor="#4bacc6 [3208]" strokeweight="2pt">
                  <v:path arrowok="t" o:connecttype="custom" o:connectlocs="-5,765699;181107,235819;914400,0;1647693,235819;1828805,765699;1321344,1190631;507456,1190631;-5,765699" o:connectangles="0,0,0,0,0,0,0,0"/>
                </v:shape>
                <v:shape id="Siedmiokąt 8" o:spid="_x0000_s1028" style="position:absolute;width:18288;height:11906;visibility:visible;mso-wrap-style:square;v-text-anchor:middle" coordsize="1828800,119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xxb8A&#10;AADaAAAADwAAAGRycy9kb3ducmV2LnhtbERPTYvCMBC9L/gfwgje1tQeRKpRRF3w4MGtgngbm7Et&#10;NpPSZNvqr98cBI+P971Y9aYSLTWutKxgMo5AEGdWl5wrOJ9+vmcgnEfWWFkmBU9ysFoOvhaYaNvx&#10;L7Wpz0UIYZeggsL7OpHSZQUZdGNbEwfubhuDPsAml7rBLoSbSsZRNJUGSw4NBda0KSh7pH9GAd+u&#10;/Xp7Oepyd+BX9Yy62KW5UqNhv56D8NT7j/jt3msFYWu4Em6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WvHFvwAAANoAAAAPAAAAAAAAAAAAAAAAAJgCAABkcnMvZG93bnJl&#10;di54bWxQSwUGAAAAAAQABAD1AAAAhAMAAAAA&#10;" path="m-5,765699l181107,235819,914400,r733293,235819l1828805,765699r-507461,424932l507456,1190631,-5,765699xe" fillcolor="white [3201]" strokecolor="#4bacc6 [3208]" strokeweight="2pt">
                  <v:path arrowok="t" o:connecttype="custom" o:connectlocs="-5,765699;181107,235819;914400,0;1647693,235819;1828805,765699;1321344,1190631;507456,1190631;-5,765699" o:connectangles="0,0,0,0,0,0,0,0"/>
                </v:shape>
                <v:line id="Łącznik prostoliniowy 9" o:spid="_x0000_s1029" style="position:absolute;visibility:visible;mso-wrap-style:square" from="0,7708" to="0,24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32p8QAAADaAAAADwAAAGRycy9kb3ducmV2LnhtbESPT2vCQBTE74LfYXmCl6KbikSbuooo&#10;guYi/sFeH9nXJJh9m2ZXjd++Wyh4HGbmN8xs0ZpK3KlxpWUF78MIBHFmdcm5gvNpM5iCcB5ZY2WZ&#10;FDzJwWLe7cww0fbBB7offS4ChF2CCgrv60RKlxVk0A1tTRy8b9sY9EE2udQNPgLcVHIURbE0WHJY&#10;KLCmVUHZ9XgzCvbrjX3GcvyWpuXka5eOTXz7uSjV77XLTxCeWv8K/7e3WsEH/F0JN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PfanxAAAANoAAAAPAAAAAAAAAAAA&#10;AAAAAKECAABkcnMvZG93bnJldi54bWxQSwUGAAAAAAQABAD5AAAAkgMAAAAA&#10;" strokecolor="#00b0f0" strokeweight="1pt"/>
                <v:line id="Łącznik prostoliniowy 10" o:spid="_x0000_s1030" style="position:absolute;flip:x;visibility:visible;mso-wrap-style:square" from="1738,2342" to="1846,1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vMRMQAAADbAAAADwAAAGRycy9kb3ducmV2LnhtbESPQWvCQBCF74X+h2UKvdVNLYhEVxGh&#10;UsWLUcHjsDsmwexsyG419td3DoK3Gd6b976ZznvfqCt1sQ5s4HOQgSK2wdVcGjjsvz/GoGJCdtgE&#10;JgN3ijCfvb5MMXfhxju6FqlUEsIxRwNVSm2udbQVeYyD0BKLdg6dxyRrV2rX4U3CfaOHWTbSHmuW&#10;hgpbWlZkL8WvN7DeLNbWjrLdqTz+rYr+a4unOhrz/tYvJqAS9elpflz/OMEXevlFBt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G8xExAAAANsAAAAPAAAAAAAAAAAA&#10;AAAAAKECAABkcnMvZG93bnJldi54bWxQSwUGAAAAAAQABAD5AAAAkgMAAAAA&#10;" strokecolor="#4bacc6 [3208]" strokeweight="1pt">
                  <v:stroke dashstyle="dash"/>
                  <v:shadow on="t" color="black" opacity="24903f" origin=",.5" offset="0,.55556mm"/>
                </v:line>
                <v:line id="Łącznik prostoliniowy 11" o:spid="_x0000_s1031" style="position:absolute;flip:x;visibility:visible;mso-wrap-style:square" from="9106,0" to="9181,16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dp38IAAADbAAAADwAAAGRycy9kb3ducmV2LnhtbERPTWvCQBC9F/wPywje6iYthBJdJQhK&#10;U7wYW/A47I5JMDsbsluN/fVuodDbPN7nLNej7cSVBt86VpDOExDE2pmWawWfx+3zGwgfkA12jknB&#10;nTysV5OnJebG3fhA1yrUIoawz1FBE0KfS+l1Qxb93PXEkTu7wWKIcKilGfAWw20nX5IkkxZbjg0N&#10;9rRpSF+qb6ug/ChKrbPkcKq/fnbV+LrHU+uVmk3HYgEi0Bj+xX/udxPnp/D7Szx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Vdp38IAAADbAAAADwAAAAAAAAAAAAAA&#10;AAChAgAAZHJzL2Rvd25yZXYueG1sUEsFBgAAAAAEAAQA+QAAAJADAAAAAA==&#10;" strokecolor="#4bacc6 [3208]" strokeweight="1pt">
                  <v:stroke dashstyle="dash"/>
                  <v:shadow on="t" color="black" opacity="24903f" origin=",.5" offset="0,.55556mm"/>
                </v:line>
                <v:line id="Łącznik prostoliniowy 12" o:spid="_x0000_s1032" style="position:absolute;visibility:visible;mso-wrap-style:square" from="16436,2342" to="16474,1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Qo38AAAADbAAAADwAAAGRycy9kb3ducmV2LnhtbERPTYvCMBC9C/6HMMJeRNN6EKlGEUVw&#10;Dx7UXfE4NmNbbCalibX+eyMI3ubxPme2aE0pGqpdYVlBPIxAEKdWF5wp+DtuBhMQziNrLC2Tgic5&#10;WMy7nRkm2j54T83BZyKEsEtQQe59lUjp0pwMuqGtiAN3tbVBH2CdSV3jI4SbUo6iaCwNFhwacqxo&#10;lVN6O9yNgt39N/4/km3i/g6r0/Z8xcu6Ueqn1y6nIDy1/iv+uLc6zB/B+5dwgJ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DUKN/AAAAA2wAAAA8AAAAAAAAAAAAAAAAA&#10;oQIAAGRycy9kb3ducmV2LnhtbFBLBQYAAAAABAAEAPkAAACOAwAAAAA=&#10;" strokecolor="#4bacc6 [3208]" strokeweight="1pt">
                  <v:stroke dashstyle="dash"/>
                  <v:shadow on="t" color="black" opacity="24903f" origin=",.5" offset="0,.55556mm"/>
                </v:line>
                <v:line id="Łącznik prostoliniowy 13" o:spid="_x0000_s1033" style="position:absolute;visibility:visible;mso-wrap-style:square" from="18288,7708" to="18288,24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ez7cMAAADbAAAADwAAAGRycy9kb3ducmV2LnhtbERPTWvCQBC9C/6HZQq9SN3YSioxG5EW&#10;oc2lGEu9DtkxCc3Oxuyq8d+7BaG3ebzPSVeDacWZetdYVjCbRiCIS6sbrhR87zZPCxDOI2tsLZOC&#10;KzlYZeNRiom2F97SufCVCCHsElRQe98lUrqyJoNuajviwB1sb9AH2FdS93gJ4aaVz1EUS4MNh4Ya&#10;O3qrqfwtTkbB1/vGXmM5n+R587r/zOcmPh1/lHp8GNZLEJ4G/y++uz90mP8Cf7+EA2R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3s+3DAAAA2wAAAA8AAAAAAAAAAAAA&#10;AAAAoQIAAGRycy9kb3ducmV2LnhtbFBLBQYAAAAABAAEAPkAAACRAwAAAAA=&#10;" strokecolor="#00b0f0" strokeweight="1pt"/>
                <v:line id="Łącznik prostoliniowy 14" o:spid="_x0000_s1034" style="position:absolute;visibility:visible;mso-wrap-style:square" from="5063,11902" to="5100,28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4rmcIAAADbAAAADwAAAGRycy9kb3ducmV2LnhtbERPS2vCQBC+F/wPywi9FN1UQpToKqII&#10;NZfiA70O2TEJZmfT7Krx37uFQm/z8T1ntuhMLe7Uusqygs9hBII4t7riQsHxsBlMQDiPrLG2TAqe&#10;5GAx773NMNX2wTu6730hQgi7FBWU3jeplC4vyaAb2oY4cBfbGvQBtoXULT5CuKnlKIoSabDi0FBi&#10;Q6uS8uv+ZhR8rzf2mcj4I8uq8XmbxSa5/ZyUeu93yykIT53/F/+5v3SYH8PvL+EAOX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B4rmcIAAADbAAAADwAAAAAAAAAAAAAA&#10;AAChAgAAZHJzL2Rvd25yZXYueG1sUEsFBgAAAAAEAAQA+QAAAJADAAAAAA==&#10;" strokecolor="#00b0f0" strokeweight="1pt"/>
                <v:line id="Łącznik prostoliniowy 15" o:spid="_x0000_s1035" style="position:absolute;flip:x;visibility:visible;mso-wrap-style:square" from="13149,11902" to="13187,28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m30cMAAADbAAAADwAAAGRycy9kb3ducmV2LnhtbERPTWvCQBC9F/wPywheim4aSKnRTZBC&#10;wUOhVgteh+yYRLOzIbtN1n/fLRR6m8f7nG0ZTCdGGlxrWcHTKgFBXFndcq3g6/S2fAHhPLLGzjIp&#10;uJODspg9bDHXduJPGo++FjGEXY4KGu/7XEpXNWTQrWxPHLmLHQz6CIda6gGnGG46mSbJszTYcmxo&#10;sKfXhqrb8dsouB7O2dSFU3j8OKyz9Gb89f6ulVrMw24DwlPw/+I/917H+Rn8/hIP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Jt9HDAAAA2wAAAA8AAAAAAAAAAAAA&#10;AAAAoQIAAGRycy9kb3ducmV2LnhtbFBLBQYAAAAABAAEAPkAAACRAwAAAAA=&#10;" strokecolor="#00b0f0" strokeweight="1pt"/>
              </v:group>
            </w:pict>
          </mc:Fallback>
        </mc:AlternateContent>
      </w:r>
      <w:r w:rsidR="00941317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s</w:t>
      </w:r>
      <w:r w:rsidR="00941317" w:rsidRPr="00A966BE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iedmiokątny</w:t>
      </w:r>
      <w:r w:rsidR="00941317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</w:p>
    <w:p w:rsidR="00941317" w:rsidRPr="00AC79E1" w:rsidRDefault="00941317" w:rsidP="00B9568B">
      <w:pPr>
        <w:numPr>
          <w:ilvl w:val="1"/>
          <w:numId w:val="28"/>
        </w:numPr>
      </w:pPr>
      <w:r w:rsidRPr="00A966BE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dziesięciokątny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</w:p>
    <w:p w:rsidR="00AC79E1" w:rsidRPr="00A966BE" w:rsidRDefault="00D55C05" w:rsidP="00AC79E1">
      <w:bookmarkStart w:id="0" w:name="_GoBack"/>
      <w:bookmarkEnd w:id="0"/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1376000</wp:posOffset>
                </wp:positionH>
                <wp:positionV relativeFrom="paragraph">
                  <wp:posOffset>38829</wp:posOffset>
                </wp:positionV>
                <wp:extent cx="1225397" cy="2584348"/>
                <wp:effectExtent l="0" t="0" r="32385" b="26035"/>
                <wp:wrapNone/>
                <wp:docPr id="30" name="Grupa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397" cy="2584348"/>
                          <a:chOff x="0" y="0"/>
                          <a:chExt cx="1225397" cy="2584348"/>
                        </a:xfrm>
                      </wpg:grpSpPr>
                      <wps:wsp>
                        <wps:cNvPr id="17" name="Dziesięciokąt 17"/>
                        <wps:cNvSpPr/>
                        <wps:spPr>
                          <a:xfrm>
                            <a:off x="3657" y="0"/>
                            <a:ext cx="1221740" cy="905510"/>
                          </a:xfrm>
                          <a:prstGeom prst="decag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Dziesięciokąt 18"/>
                        <wps:cNvSpPr/>
                        <wps:spPr>
                          <a:xfrm>
                            <a:off x="3657" y="1678838"/>
                            <a:ext cx="1221740" cy="905510"/>
                          </a:xfrm>
                          <a:prstGeom prst="decag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Łącznik prostoliniowy 20"/>
                        <wps:cNvCnPr/>
                        <wps:spPr>
                          <a:xfrm>
                            <a:off x="427939" y="0"/>
                            <a:ext cx="10973" cy="167883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Łącznik prostoliniowy 21"/>
                        <wps:cNvCnPr/>
                        <wps:spPr>
                          <a:xfrm>
                            <a:off x="797356" y="0"/>
                            <a:ext cx="7316" cy="17007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Łącznik prostoliniowy 22"/>
                        <wps:cNvCnPr/>
                        <wps:spPr>
                          <a:xfrm>
                            <a:off x="1108252" y="179222"/>
                            <a:ext cx="0" cy="16864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Łącznik prostoliniowy 23"/>
                        <wps:cNvCnPr/>
                        <wps:spPr>
                          <a:xfrm flipH="1">
                            <a:off x="1225296" y="457200"/>
                            <a:ext cx="101" cy="16859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Łącznik prostoliniowy 24"/>
                        <wps:cNvCnPr/>
                        <wps:spPr>
                          <a:xfrm flipH="1">
                            <a:off x="117043" y="179222"/>
                            <a:ext cx="3657" cy="16859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Łącznik prostoliniowy 25"/>
                        <wps:cNvCnPr/>
                        <wps:spPr>
                          <a:xfrm>
                            <a:off x="0" y="457200"/>
                            <a:ext cx="3175" cy="16859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Łącznik prostoliniowy 26"/>
                        <wps:cNvCnPr/>
                        <wps:spPr>
                          <a:xfrm>
                            <a:off x="117043" y="724205"/>
                            <a:ext cx="3175" cy="168981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Łącznik prostoliniowy 27"/>
                        <wps:cNvCnPr/>
                        <wps:spPr>
                          <a:xfrm flipH="1">
                            <a:off x="427939" y="907085"/>
                            <a:ext cx="10795" cy="167703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Łącznik prostoliniowy 28"/>
                        <wps:cNvCnPr/>
                        <wps:spPr>
                          <a:xfrm>
                            <a:off x="804672" y="907085"/>
                            <a:ext cx="0" cy="167726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Łącznik prostoliniowy 29"/>
                        <wps:cNvCnPr/>
                        <wps:spPr>
                          <a:xfrm>
                            <a:off x="1108252" y="724205"/>
                            <a:ext cx="0" cy="168973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30" o:spid="_x0000_s1026" style="position:absolute;margin-left:108.35pt;margin-top:3.05pt;width:96.5pt;height:203.5pt;z-index:251685888" coordsize="12253,2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">
                <v:shape id="Dziesięciokąt 17" o:spid="_x0000_s1027" style="position:absolute;left:36;width:12217;height:9055;visibility:visible;mso-wrap-style:square;v-text-anchor:middle" coordsize="1221740,905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OEHsEA&#10;AADbAAAADwAAAGRycy9kb3ducmV2LnhtbERPzWoCMRC+C75DGKEX0awerKxGUUHowba4+gDDZtws&#10;biZhk7pbn74pFHqbj+931tveNuJBbagdK5hNMxDEpdM1Vwqul+NkCSJEZI2NY1LwTQG2m+Fgjbl2&#10;HZ/pUcRKpBAOOSowMfpcylAashimzhMn7uZaizHBtpK6xS6F20bOs2whLdacGgx6Ohgq78WXVTDG&#10;y/NQS7/Ydz68n3bz46f5aJR6GfW7FYhIffwX/7nfdJr/Cr+/p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zhB7BAAAA2wAAAA8AAAAAAAAAAAAAAAAAmAIAAGRycy9kb3du&#10;cmV2LnhtbFBLBQYAAAAABAAEAPUAAACGAwAAAAA=&#10;" path="m,452755l116666,172938,422101,1r377538,l1105074,172938r116666,279817l1105074,732572,799639,905509r-377538,l116666,732572,,452755xe" fillcolor="white [3201]" strokecolor="#f79646 [3209]" strokeweight="2pt">
                  <v:path arrowok="t" o:connecttype="custom" o:connectlocs="0,452755;116666,172938;422101,1;799639,1;1105074,172938;1221740,452755;1105074,732572;799639,905509;422101,905509;116666,732572;0,452755" o:connectangles="0,0,0,0,0,0,0,0,0,0,0"/>
                </v:shape>
                <v:shape id="Dziesięciokąt 18" o:spid="_x0000_s1028" style="position:absolute;left:36;top:16788;width:12217;height:9055;visibility:visible;mso-wrap-style:square;v-text-anchor:middle" coordsize="1221740,905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wQbMUA&#10;AADbAAAADwAAAGRycy9kb3ducmV2LnhtbESPT2sCMRDF74V+hzCFXkrN1oOUrVGsIPRQFf98gGEz&#10;bhY3k7BJ3dVP7xyE3mZ4b977zXQ++FZdqEtNYAMfowIUcRVsw7WB42H1/gkqZWSLbWAycKUE89nz&#10;0xRLG3re0WWfayUhnEo04HKOpdapcuQxjUIkFu0UOo9Z1q7WtsNewn2rx0Ux0R4blgaHkZaOqvP+&#10;zxt4w8Nt2eg4+e5jWv8uxqut27TGvL4Miy9QmYb8b35c/1jBF1j5RQb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BBsxQAAANsAAAAPAAAAAAAAAAAAAAAAAJgCAABkcnMv&#10;ZG93bnJldi54bWxQSwUGAAAAAAQABAD1AAAAigMAAAAA&#10;" path="m,452755l116666,172938,422101,1r377538,l1105074,172938r116666,279817l1105074,732572,799639,905509r-377538,l116666,732572,,452755xe" fillcolor="white [3201]" strokecolor="#f79646 [3209]" strokeweight="2pt">
                  <v:path arrowok="t" o:connecttype="custom" o:connectlocs="0,452755;116666,172938;422101,1;799639,1;1105074,172938;1221740,452755;1105074,732572;799639,905509;422101,905509;116666,732572;0,452755" o:connectangles="0,0,0,0,0,0,0,0,0,0,0"/>
                </v:shape>
                <v:line id="Łącznik prostoliniowy 20" o:spid="_x0000_s1029" style="position:absolute;visibility:visible;mso-wrap-style:square" from="4279,0" to="4389,16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Bj8MQAAADbAAAADwAAAGRycy9kb3ducmV2LnhtbESPTWvCQBCG74X+h2UK3uomIlJSV7GF&#10;YkEp1I+ex90xCc3OhuzWxH/fOQgeh3feZ+aZLwffqAt1sQ5sIB9noIhtcDWXBg77j+cXUDEhO2wC&#10;k4ErRVguHh/mWLjQ8zdddqlUAuFYoIEqpbbQOtqKPMZxaIklO4fOY5KxK7XrsBe4b/Qky2baY81y&#10;ocKW3iuyv7s/L5T124/N0+lr684bm/f743paH40ZPQ2rV1CJhnRfvrU/nYGJfC8u4gF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8GPwxAAAANsAAAAPAAAAAAAAAAAA&#10;AAAAAKECAABkcnMvZG93bnJldi54bWxQSwUGAAAAAAQABAD5AAAAkgMAAAAA&#10;" strokecolor="#f79646 [3209]" strokeweight="1pt">
                  <v:stroke dashstyle="dash"/>
                </v:line>
                <v:line id="Łącznik prostoliniowy 21" o:spid="_x0000_s1030" style="position:absolute;visibility:visible;mso-wrap-style:square" from="7973,0" to="8046,17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zGa8QAAADbAAAADwAAAGRycy9kb3ducmV2LnhtbESP3WrCQBSE74W+w3IKvdNNpIikbsQW&#10;ioJSMNZeH3dPfmj2bMiuJr59t1Do5TAz3zCr9WhbcaPeN44VpLMEBLF2puFKwefpfboE4QOywdYx&#10;KbiTh3X+MFlhZtzAR7oVoRIRwj5DBXUIXSal1zVZ9DPXEUevdL3FEGVfSdPjEOG2lfMkWUiLDceF&#10;Gjt6q0l/F1cbKdvXL52Gy8fBlHudDqfz9rk5K/X0OG5eQAQaw3/4r70zCuYp/H6JP0D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vMZrxAAAANsAAAAPAAAAAAAAAAAA&#10;AAAAAKECAABkcnMvZG93bnJldi54bWxQSwUGAAAAAAQABAD5AAAAkgMAAAAA&#10;" strokecolor="#f79646 [3209]" strokeweight="1pt">
                  <v:stroke dashstyle="dash"/>
                </v:line>
                <v:line id="Łącznik prostoliniowy 22" o:spid="_x0000_s1031" style="position:absolute;visibility:visible;mso-wrap-style:square" from="11082,1792" to="11082,18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5YHMQAAADbAAAADwAAAGRycy9kb3ducmV2LnhtbESPQWvCQBSE7wX/w/IEb3WTIKXEbKQV&#10;RMFSqFbPr7vPJDT7NmRXE/99t1DocZiZb5hiNdpW3Kj3jWMF6TwBQaydabhS8HncPD6D8AHZYOuY&#10;FNzJw6qcPBSYGzfwB90OoRIRwj5HBXUIXS6l1zVZ9HPXEUfv4nqLIcq+kqbHIcJtK7MkeZIWG44L&#10;NXa0rkl/H642UravZ52Gr/c3c9nrdDietovmpNRsOr4sQQQaw3/4r70zCrIMfr/EHy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blgcxAAAANsAAAAPAAAAAAAAAAAA&#10;AAAAAKECAABkcnMvZG93bnJldi54bWxQSwUGAAAAAAQABAD5AAAAkgMAAAAA&#10;" strokecolor="#f79646 [3209]" strokeweight="1pt">
                  <v:stroke dashstyle="dash"/>
                </v:line>
                <v:line id="Łącznik prostoliniowy 23" o:spid="_x0000_s1032" style="position:absolute;flip:x;visibility:visible;mso-wrap-style:square" from="12252,4572" to="12253,2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6UsEAAADbAAAADwAAAGRycy9kb3ducmV2LnhtbESPQWvCQBSE7wX/w/KE3urGSIpEVxFR&#10;8FZq9f7IPrPB7Nu4uybpv+8WCj0OM/MNs96OthU9+dA4VjCfZSCIK6cbrhVcvo5vSxAhImtsHZOC&#10;bwqw3Uxe1lhqN/An9edYiwThUKICE2NXShkqQxbDzHXEybs5bzEm6WupPQ4JbluZZ9m7tNhwWjDY&#10;0d5QdT8/rYJQ+OWjwMV4LfLqw/DQXw9dr9TrdNytQEQa43/4r33SCvIF/H5JP0B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MHpSwQAAANsAAAAPAAAAAAAAAAAAAAAA&#10;AKECAABkcnMvZG93bnJldi54bWxQSwUGAAAAAAQABAD5AAAAjwMAAAAA&#10;" strokecolor="#f79646 [3209]" strokeweight="1pt"/>
                <v:line id="Łącznik prostoliniowy 24" o:spid="_x0000_s1033" style="position:absolute;flip:x;visibility:visible;mso-wrap-style:square" from="1170,1792" to="1207,18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x24cUAAADbAAAADwAAAGRycy9kb3ducmV2LnhtbESPQWvCQBSE7wX/w/KE3ppNpS02dSOl&#10;WChFQdMgeHtkn0lI9m3Mrhr/vSsUPA4z8w0zmw+mFSfqXW1ZwXMUgyAurK65VJD/fT9NQTiPrLG1&#10;TAou5GCejh5mmGh75g2dMl+KAGGXoILK+y6R0hUVGXSR7YiDt7e9QR9kX0rd4znATSsncfwmDdYc&#10;Firs6KuiosmORsHavzu53B5Xv3vbtEV+2C02y1elHsfD5wcIT4O/h//bP1rB5AVuX8IPk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gx24cUAAADbAAAADwAAAAAAAAAA&#10;AAAAAAChAgAAZHJzL2Rvd25yZXYueG1sUEsFBgAAAAAEAAQA+QAAAJMDAAAAAA==&#10;" strokecolor="#f79646 [3209]" strokeweight="1pt">
                  <v:stroke dashstyle="dash"/>
                </v:line>
                <v:line id="Łącznik prostoliniowy 25" o:spid="_x0000_s1034" style="position:absolute;visibility:visible;mso-wrap-style:square" from="0,4572" to="31,2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NADMUAAADbAAAADwAAAGRycy9kb3ducmV2LnhtbESPS2vDMBCE74X+B7GF3BrZIQnBiWz6&#10;oNBDCHmUkuNibSw31spYauz8+yhQ6HGYmW+YVTHYRlyo87VjBek4AUFcOl1zpeDr8PG8AOEDssbG&#10;MSm4kocif3xYYaZdzzu67EMlIoR9hgpMCG0mpS8NWfRj1xJH7+Q6iyHKrpK6wz7CbSMnSTKXFmuO&#10;CwZbejNUnve/VsExeT/qGl+/8dyn6+mP6dNN2Co1ehpeliACDeE//Nf+1AomM7h/iT9A5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NADMUAAADbAAAADwAAAAAAAAAA&#10;AAAAAAChAgAAZHJzL2Rvd25yZXYueG1sUEsFBgAAAAAEAAQA+QAAAJMDAAAAAA==&#10;" strokecolor="#f79646 [3209]" strokeweight="1pt"/>
                <v:line id="Łącznik prostoliniowy 26" o:spid="_x0000_s1035" style="position:absolute;visibility:visible;mso-wrap-style:square" from="1170,7242" to="1202,24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Hee8MAAADbAAAADwAAAGRycy9kb3ducmV2LnhtbESPW4vCMBSE3xf2P4Sz4NuaVhaRapS9&#10;IOyDiDfEx0NzbKrNSWmirf/eCIKPw8x8w0xmna3ElRpfOlaQ9hMQxLnTJRcKdtv55wiED8gaK8ek&#10;4EYeZtP3twlm2rW8pusmFCJC2GeowIRQZ1L63JBF33c1cfSOrrEYomwKqRtsI9xWcpAkQ2mx5Lhg&#10;sKZfQ/l5c7EKDsnfQZf4s8dzmy6+TqZNl2GlVO+j+x6DCNSFV/jZ/tcKBkN4fIk/QE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h3nvDAAAA2wAAAA8AAAAAAAAAAAAA&#10;AAAAoQIAAGRycy9kb3ducmV2LnhtbFBLBQYAAAAABAAEAPkAAACRAwAAAAA=&#10;" strokecolor="#f79646 [3209]" strokeweight="1pt"/>
                <v:line id="Łącznik prostoliniowy 27" o:spid="_x0000_s1036" style="position:absolute;flip:x;visibility:visible;mso-wrap-style:square" from="4279,9070" to="4387,25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t8UcEAAADbAAAADwAAAGRycy9kb3ducmV2LnhtbESPQWvCQBSE7wX/w/KE3urGSKpEVyml&#10;greirfdH9pkNZt/G3W2S/nu3IPQ4zMw3zGY32lb05EPjWMF8loEgrpxuuFbw/bV/WYEIEVlj65gU&#10;/FKA3XbytMFSu4GP1J9iLRKEQ4kKTIxdKWWoDFkMM9cRJ+/ivMWYpK+l9jgkuG1lnmWv0mLDacFg&#10;R++GquvpxyoIhV/dClyM5yKvPg0P/fmj65V6no5vaxCRxvgffrQPWkG+hL8v6QfI7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C3xRwQAAANsAAAAPAAAAAAAAAAAAAAAA&#10;AKECAABkcnMvZG93bnJldi54bWxQSwUGAAAAAAQABAD5AAAAjwMAAAAA&#10;" strokecolor="#f79646 [3209]" strokeweight="1pt"/>
                <v:line id="Łącznik prostoliniowy 28" o:spid="_x0000_s1037" style="position:absolute;visibility:visible;mso-wrap-style:square" from="8046,9070" to="8046,25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LvksAAAADbAAAADwAAAGRycy9kb3ducmV2LnhtbERPy4rCMBTdD/gP4QqzG9PKIFKNog4D&#10;Lgbxhbi8NNem2tyUJtrO35uF4PJw3tN5ZyvxoMaXjhWkgwQEce50yYWC4+H3awzCB2SNlWNS8E8e&#10;5rPexxQz7Vre0WMfChFD2GeowIRQZ1L63JBFP3A1ceQurrEYImwKqRtsY7it5DBJRtJiybHBYE0r&#10;Q/ltf7cKzsnPWZe4POGtTf++r6ZNN2Gr1Ge/W0xABOrCW/xyr7WCYRwbv8QfIG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qy75LAAAAA2wAAAA8AAAAAAAAAAAAAAAAA&#10;oQIAAGRycy9kb3ducmV2LnhtbFBLBQYAAAAABAAEAPkAAACOAwAAAAA=&#10;" strokecolor="#f79646 [3209]" strokeweight="1pt"/>
                <v:line id="Łącznik prostoliniowy 29" o:spid="_x0000_s1038" style="position:absolute;visibility:visible;mso-wrap-style:square" from="11082,7242" to="11082,2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5KCcUAAADbAAAADwAAAGRycy9kb3ducmV2LnhtbESPS2vDMBCE74X+B7GF3BrZIYTEiWz6&#10;oNBDCHmUkuNibSw31spYauz8+yhQ6HGYmW+YVTHYRlyo87VjBek4AUFcOl1zpeDr8PE8B+EDssbG&#10;MSm4kocif3xYYaZdzzu67EMlIoR9hgpMCG0mpS8NWfRj1xJH7+Q6iyHKrpK6wz7CbSMnSTKTFmuO&#10;CwZbejNUnve/VsExeT/qGl+/8dyn6+mP6dNN2Co1ehpeliACDeE//Nf+1AomC7h/iT9A5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5KCcUAAADbAAAADwAAAAAAAAAA&#10;AAAAAAChAgAAZHJzL2Rvd25yZXYueG1sUEsFBgAAAAAEAAQA+QAAAJMDAAAAAA==&#10;" strokecolor="#f79646 [3209]" strokeweight="1pt"/>
              </v:group>
            </w:pict>
          </mc:Fallback>
        </mc:AlternateContent>
      </w:r>
    </w:p>
    <w:sectPr w:rsidR="00AC79E1" w:rsidRPr="00A966BE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C2" w:rsidRDefault="008D76C2">
      <w:pPr>
        <w:spacing w:after="0" w:line="240" w:lineRule="auto"/>
      </w:pPr>
      <w:r>
        <w:separator/>
      </w:r>
    </w:p>
  </w:endnote>
  <w:endnote w:type="continuationSeparator" w:id="0">
    <w:p w:rsidR="008D76C2" w:rsidRDefault="008D7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C2" w:rsidRDefault="008D76C2">
      <w:pPr>
        <w:spacing w:after="0" w:line="240" w:lineRule="auto"/>
      </w:pPr>
      <w:r>
        <w:separator/>
      </w:r>
    </w:p>
  </w:footnote>
  <w:footnote w:type="continuationSeparator" w:id="0">
    <w:p w:rsidR="008D76C2" w:rsidRDefault="008D7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17" w:rsidRDefault="00B9568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A966BE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Przykłady graniastosłupa</w:t>
                          </w:r>
                          <w:r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  <w:r w:rsidRPr="00A966BE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Przykłady graniastosłupa</w:t>
                    </w:r>
                    <w:r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45028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941317" w:rsidRDefault="00941317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941317" w:rsidRDefault="00941317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2C30889E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3420810"/>
    <w:multiLevelType w:val="hybridMultilevel"/>
    <w:tmpl w:val="0D58321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C2532B2"/>
    <w:multiLevelType w:val="hybridMultilevel"/>
    <w:tmpl w:val="A846F16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6"/>
  </w:num>
  <w:num w:numId="18">
    <w:abstractNumId w:val="15"/>
  </w:num>
  <w:num w:numId="19">
    <w:abstractNumId w:val="8"/>
  </w:num>
  <w:num w:numId="20">
    <w:abstractNumId w:val="17"/>
  </w:num>
  <w:num w:numId="21">
    <w:abstractNumId w:val="11"/>
  </w:num>
  <w:num w:numId="22">
    <w:abstractNumId w:val="5"/>
  </w:num>
  <w:num w:numId="23">
    <w:abstractNumId w:val="6"/>
  </w:num>
  <w:num w:numId="24">
    <w:abstractNumId w:val="12"/>
  </w:num>
  <w:num w:numId="25">
    <w:abstractNumId w:val="10"/>
  </w:num>
  <w:num w:numId="26">
    <w:abstractNumId w:val="13"/>
  </w:num>
  <w:num w:numId="27">
    <w:abstractNumId w:val="1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D76C2"/>
    <w:rsid w:val="008E0E29"/>
    <w:rsid w:val="008E3144"/>
    <w:rsid w:val="008F2AF5"/>
    <w:rsid w:val="008F7EA5"/>
    <w:rsid w:val="00911D3A"/>
    <w:rsid w:val="0092452D"/>
    <w:rsid w:val="00937563"/>
    <w:rsid w:val="00941317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C79E1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568B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55C0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3</cp:revision>
  <cp:lastPrinted>2013-08-26T10:13:00Z</cp:lastPrinted>
  <dcterms:created xsi:type="dcterms:W3CDTF">2013-08-26T10:06:00Z</dcterms:created>
  <dcterms:modified xsi:type="dcterms:W3CDTF">2013-08-26T10:14:00Z</dcterms:modified>
</cp:coreProperties>
</file>